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ISO-639.1-LANGUE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>Description : Décrit la langue parlée par l'appelant / le requérant.  Source : https://www.loc.gov/standards/iso639-2/php/code_list.php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Code</w:t>
            </w:r>
          </w:p>
        </w:tc>
        <w:tc>
          <w:tcPr>
            <w:tcW w:type="dxa" w:w="1440"/>
          </w:tcPr>
          <w:p>
            <w:r>
              <w:t>Libellé niveau 1</w:t>
            </w:r>
          </w:p>
        </w:tc>
        <w:tc>
          <w:tcPr>
            <w:tcW w:type="dxa" w:w="1440"/>
          </w:tcPr>
          <w:p>
            <w:r>
              <w:t>Libellé niveau 2</w:t>
            </w:r>
          </w:p>
        </w:tc>
        <w:tc>
          <w:tcPr>
            <w:tcW w:type="dxa" w:w="1440"/>
          </w:tcPr>
          <w:p>
            <w:r>
              <w:t>Libellé niveau 3</w:t>
            </w:r>
          </w:p>
        </w:tc>
        <w:tc>
          <w:tcPr>
            <w:tcW w:type="dxa" w:w="1440"/>
          </w:tcPr>
          <w:p>
            <w:r>
              <w:t>Description</w:t>
            </w:r>
          </w:p>
        </w:tc>
        <w:tc>
          <w:tcPr>
            <w:tcW w:type="dxa" w:w="1440"/>
          </w:tcPr>
          <w:p>
            <w:r>
              <w:t>Commentaire</w:t>
            </w:r>
          </w:p>
        </w:tc>
      </w:tr>
      <w:tr>
        <w:tc>
          <w:tcPr>
            <w:tcW w:type="dxa" w:w="1440"/>
          </w:tcPr>
          <w:p>
            <w:r>
              <w:t>aa</w:t>
            </w:r>
          </w:p>
        </w:tc>
        <w:tc>
          <w:tcPr>
            <w:tcW w:type="dxa" w:w="1440"/>
          </w:tcPr>
          <w:p>
            <w:r>
              <w:t>Afar</w:t>
            </w:r>
          </w:p>
        </w:tc>
        <w:tc>
          <w:tcPr>
            <w:tcW w:type="dxa" w:w="1440"/>
          </w:tcPr>
          <w:p>
            <w:r>
              <w:t>afar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ab</w:t>
            </w:r>
          </w:p>
        </w:tc>
        <w:tc>
          <w:tcPr>
            <w:tcW w:type="dxa" w:w="1440"/>
          </w:tcPr>
          <w:p>
            <w:r>
              <w:t>Abkhazian</w:t>
            </w:r>
          </w:p>
        </w:tc>
        <w:tc>
          <w:tcPr>
            <w:tcW w:type="dxa" w:w="1440"/>
          </w:tcPr>
          <w:p>
            <w:r>
              <w:t>abkhaze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ae</w:t>
            </w:r>
          </w:p>
        </w:tc>
        <w:tc>
          <w:tcPr>
            <w:tcW w:type="dxa" w:w="1440"/>
          </w:tcPr>
          <w:p>
            <w:r>
              <w:t>Avestan</w:t>
            </w:r>
          </w:p>
        </w:tc>
        <w:tc>
          <w:tcPr>
            <w:tcW w:type="dxa" w:w="1440"/>
          </w:tcPr>
          <w:p>
            <w:r>
              <w:t>avestique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af</w:t>
            </w:r>
          </w:p>
        </w:tc>
        <w:tc>
          <w:tcPr>
            <w:tcW w:type="dxa" w:w="1440"/>
          </w:tcPr>
          <w:p>
            <w:r>
              <w:t>Afrikaans</w:t>
            </w:r>
          </w:p>
        </w:tc>
        <w:tc>
          <w:tcPr>
            <w:tcW w:type="dxa" w:w="1440"/>
          </w:tcPr>
          <w:p>
            <w:r>
              <w:t>afrikaans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ak</w:t>
            </w:r>
          </w:p>
        </w:tc>
        <w:tc>
          <w:tcPr>
            <w:tcW w:type="dxa" w:w="1440"/>
          </w:tcPr>
          <w:p>
            <w:r>
              <w:t>Akan</w:t>
            </w:r>
          </w:p>
        </w:tc>
        <w:tc>
          <w:tcPr>
            <w:tcW w:type="dxa" w:w="1440"/>
          </w:tcPr>
          <w:p>
            <w:r>
              <w:t>akan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am</w:t>
            </w:r>
          </w:p>
        </w:tc>
        <w:tc>
          <w:tcPr>
            <w:tcW w:type="dxa" w:w="1440"/>
          </w:tcPr>
          <w:p>
            <w:r>
              <w:t>Amharic</w:t>
            </w:r>
          </w:p>
        </w:tc>
        <w:tc>
          <w:tcPr>
            <w:tcW w:type="dxa" w:w="1440"/>
          </w:tcPr>
          <w:p>
            <w:r>
              <w:t>amharique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</w:t>
            </w:r>
          </w:p>
        </w:tc>
        <w:tc>
          <w:tcPr>
            <w:tcW w:type="dxa" w:w="1440"/>
          </w:tcPr>
          <w:p>
            <w:r>
              <w:t>Aragonese</w:t>
            </w:r>
          </w:p>
        </w:tc>
        <w:tc>
          <w:tcPr>
            <w:tcW w:type="dxa" w:w="1440"/>
          </w:tcPr>
          <w:p>
            <w:r>
              <w:t>aragonais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ar</w:t>
            </w:r>
          </w:p>
        </w:tc>
        <w:tc>
          <w:tcPr>
            <w:tcW w:type="dxa" w:w="1440"/>
          </w:tcPr>
          <w:p>
            <w:r>
              <w:t>Arabic</w:t>
            </w:r>
          </w:p>
        </w:tc>
        <w:tc>
          <w:tcPr>
            <w:tcW w:type="dxa" w:w="1440"/>
          </w:tcPr>
          <w:p>
            <w:r>
              <w:t>arabe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as</w:t>
            </w:r>
          </w:p>
        </w:tc>
        <w:tc>
          <w:tcPr>
            <w:tcW w:type="dxa" w:w="1440"/>
          </w:tcPr>
          <w:p>
            <w:r>
              <w:t>Assamese</w:t>
            </w:r>
          </w:p>
        </w:tc>
        <w:tc>
          <w:tcPr>
            <w:tcW w:type="dxa" w:w="1440"/>
          </w:tcPr>
          <w:p>
            <w:r>
              <w:t>assamais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av</w:t>
            </w:r>
          </w:p>
        </w:tc>
        <w:tc>
          <w:tcPr>
            <w:tcW w:type="dxa" w:w="1440"/>
          </w:tcPr>
          <w:p>
            <w:r>
              <w:t>Avaric</w:t>
            </w:r>
          </w:p>
        </w:tc>
        <w:tc>
          <w:tcPr>
            <w:tcW w:type="dxa" w:w="1440"/>
          </w:tcPr>
          <w:p>
            <w:r>
              <w:t>avar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ay</w:t>
            </w:r>
          </w:p>
        </w:tc>
        <w:tc>
          <w:tcPr>
            <w:tcW w:type="dxa" w:w="1440"/>
          </w:tcPr>
          <w:p>
            <w:r>
              <w:t>Aymara</w:t>
            </w:r>
          </w:p>
        </w:tc>
        <w:tc>
          <w:tcPr>
            <w:tcW w:type="dxa" w:w="1440"/>
          </w:tcPr>
          <w:p>
            <w:r>
              <w:t>aymara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az</w:t>
            </w:r>
          </w:p>
        </w:tc>
        <w:tc>
          <w:tcPr>
            <w:tcW w:type="dxa" w:w="1440"/>
          </w:tcPr>
          <w:p>
            <w:r>
              <w:t>Azerbaijani</w:t>
            </w:r>
          </w:p>
        </w:tc>
        <w:tc>
          <w:tcPr>
            <w:tcW w:type="dxa" w:w="1440"/>
          </w:tcPr>
          <w:p>
            <w:r>
              <w:t>azéri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ba</w:t>
            </w:r>
          </w:p>
        </w:tc>
        <w:tc>
          <w:tcPr>
            <w:tcW w:type="dxa" w:w="1440"/>
          </w:tcPr>
          <w:p>
            <w:r>
              <w:t>Bashkir</w:t>
            </w:r>
          </w:p>
        </w:tc>
        <w:tc>
          <w:tcPr>
            <w:tcW w:type="dxa" w:w="1440"/>
          </w:tcPr>
          <w:p>
            <w:r>
              <w:t>bachkir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be</w:t>
            </w:r>
          </w:p>
        </w:tc>
        <w:tc>
          <w:tcPr>
            <w:tcW w:type="dxa" w:w="1440"/>
          </w:tcPr>
          <w:p>
            <w:r>
              <w:t>Belarusian</w:t>
            </w:r>
          </w:p>
        </w:tc>
        <w:tc>
          <w:tcPr>
            <w:tcW w:type="dxa" w:w="1440"/>
          </w:tcPr>
          <w:p>
            <w:r>
              <w:t>biélorusse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bg</w:t>
            </w:r>
          </w:p>
        </w:tc>
        <w:tc>
          <w:tcPr>
            <w:tcW w:type="dxa" w:w="1440"/>
          </w:tcPr>
          <w:p>
            <w:r>
              <w:t>Bulgarian</w:t>
            </w:r>
          </w:p>
        </w:tc>
        <w:tc>
          <w:tcPr>
            <w:tcW w:type="dxa" w:w="1440"/>
          </w:tcPr>
          <w:p>
            <w:r>
              <w:t>bulgare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bi</w:t>
            </w:r>
          </w:p>
        </w:tc>
        <w:tc>
          <w:tcPr>
            <w:tcW w:type="dxa" w:w="1440"/>
          </w:tcPr>
          <w:p>
            <w:r>
              <w:t>Bislama</w:t>
            </w:r>
          </w:p>
        </w:tc>
        <w:tc>
          <w:tcPr>
            <w:tcW w:type="dxa" w:w="1440"/>
          </w:tcPr>
          <w:p>
            <w:r>
              <w:t>bichlamar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bm</w:t>
            </w:r>
          </w:p>
        </w:tc>
        <w:tc>
          <w:tcPr>
            <w:tcW w:type="dxa" w:w="1440"/>
          </w:tcPr>
          <w:p>
            <w:r>
              <w:t>Bambara</w:t>
            </w:r>
          </w:p>
        </w:tc>
        <w:tc>
          <w:tcPr>
            <w:tcW w:type="dxa" w:w="1440"/>
          </w:tcPr>
          <w:p>
            <w:r>
              <w:t>bambara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bn</w:t>
            </w:r>
          </w:p>
        </w:tc>
        <w:tc>
          <w:tcPr>
            <w:tcW w:type="dxa" w:w="1440"/>
          </w:tcPr>
          <w:p>
            <w:r>
              <w:t>Bengali</w:t>
            </w:r>
          </w:p>
        </w:tc>
        <w:tc>
          <w:tcPr>
            <w:tcW w:type="dxa" w:w="1440"/>
          </w:tcPr>
          <w:p>
            <w:r>
              <w:t>bengali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bo</w:t>
            </w:r>
          </w:p>
        </w:tc>
        <w:tc>
          <w:tcPr>
            <w:tcW w:type="dxa" w:w="1440"/>
          </w:tcPr>
          <w:p>
            <w:r>
              <w:t>Tibetan</w:t>
            </w:r>
          </w:p>
        </w:tc>
        <w:tc>
          <w:tcPr>
            <w:tcW w:type="dxa" w:w="1440"/>
          </w:tcPr>
          <w:p>
            <w:r>
              <w:t>tibétain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br</w:t>
            </w:r>
          </w:p>
        </w:tc>
        <w:tc>
          <w:tcPr>
            <w:tcW w:type="dxa" w:w="1440"/>
          </w:tcPr>
          <w:p>
            <w:r>
              <w:t>Breton</w:t>
            </w:r>
          </w:p>
        </w:tc>
        <w:tc>
          <w:tcPr>
            <w:tcW w:type="dxa" w:w="1440"/>
          </w:tcPr>
          <w:p>
            <w:r>
              <w:t>breton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bs</w:t>
            </w:r>
          </w:p>
        </w:tc>
        <w:tc>
          <w:tcPr>
            <w:tcW w:type="dxa" w:w="1440"/>
          </w:tcPr>
          <w:p>
            <w:r>
              <w:t>Bosnian</w:t>
            </w:r>
          </w:p>
        </w:tc>
        <w:tc>
          <w:tcPr>
            <w:tcW w:type="dxa" w:w="1440"/>
          </w:tcPr>
          <w:p>
            <w:r>
              <w:t>bosniaque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ca</w:t>
            </w:r>
          </w:p>
        </w:tc>
        <w:tc>
          <w:tcPr>
            <w:tcW w:type="dxa" w:w="1440"/>
          </w:tcPr>
          <w:p>
            <w:r>
              <w:t>Catalan; Valencian</w:t>
            </w:r>
          </w:p>
        </w:tc>
        <w:tc>
          <w:tcPr>
            <w:tcW w:type="dxa" w:w="1440"/>
          </w:tcPr>
          <w:p>
            <w:r>
              <w:t>catalan; valencien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ce</w:t>
            </w:r>
          </w:p>
        </w:tc>
        <w:tc>
          <w:tcPr>
            <w:tcW w:type="dxa" w:w="1440"/>
          </w:tcPr>
          <w:p>
            <w:r>
              <w:t>Chechen</w:t>
            </w:r>
          </w:p>
        </w:tc>
        <w:tc>
          <w:tcPr>
            <w:tcW w:type="dxa" w:w="1440"/>
          </w:tcPr>
          <w:p>
            <w:r>
              <w:t>tchétchène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ch</w:t>
            </w:r>
          </w:p>
        </w:tc>
        <w:tc>
          <w:tcPr>
            <w:tcW w:type="dxa" w:w="1440"/>
          </w:tcPr>
          <w:p>
            <w:r>
              <w:t>Chamorro</w:t>
            </w:r>
          </w:p>
        </w:tc>
        <w:tc>
          <w:tcPr>
            <w:tcW w:type="dxa" w:w="1440"/>
          </w:tcPr>
          <w:p>
            <w:r>
              <w:t>chamorro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co</w:t>
            </w:r>
          </w:p>
        </w:tc>
        <w:tc>
          <w:tcPr>
            <w:tcW w:type="dxa" w:w="1440"/>
          </w:tcPr>
          <w:p>
            <w:r>
              <w:t>Corsican</w:t>
            </w:r>
          </w:p>
        </w:tc>
        <w:tc>
          <w:tcPr>
            <w:tcW w:type="dxa" w:w="1440"/>
          </w:tcPr>
          <w:p>
            <w:r>
              <w:t>corse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cr</w:t>
            </w:r>
          </w:p>
        </w:tc>
        <w:tc>
          <w:tcPr>
            <w:tcW w:type="dxa" w:w="1440"/>
          </w:tcPr>
          <w:p>
            <w:r>
              <w:t>Cree</w:t>
            </w:r>
          </w:p>
        </w:tc>
        <w:tc>
          <w:tcPr>
            <w:tcW w:type="dxa" w:w="1440"/>
          </w:tcPr>
          <w:p>
            <w:r>
              <w:t>cree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cs</w:t>
            </w:r>
          </w:p>
        </w:tc>
        <w:tc>
          <w:tcPr>
            <w:tcW w:type="dxa" w:w="1440"/>
          </w:tcPr>
          <w:p>
            <w:r>
              <w:t>Czech</w:t>
            </w:r>
          </w:p>
        </w:tc>
        <w:tc>
          <w:tcPr>
            <w:tcW w:type="dxa" w:w="1440"/>
          </w:tcPr>
          <w:p>
            <w:r>
              <w:t>tchèque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cu</w:t>
            </w:r>
          </w:p>
        </w:tc>
        <w:tc>
          <w:tcPr>
            <w:tcW w:type="dxa" w:w="1440"/>
          </w:tcPr>
          <w:p>
            <w:r>
              <w:t>Church Slavic; Old Slavonic; Church Slavonic; Old Bulgarian; Old Church Slavonic</w:t>
            </w:r>
          </w:p>
        </w:tc>
        <w:tc>
          <w:tcPr>
            <w:tcW w:type="dxa" w:w="1440"/>
          </w:tcPr>
          <w:p>
            <w:r>
              <w:t>slavon d'église; vieux slave; slavon liturgique; vieux bulgare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cv</w:t>
            </w:r>
          </w:p>
        </w:tc>
        <w:tc>
          <w:tcPr>
            <w:tcW w:type="dxa" w:w="1440"/>
          </w:tcPr>
          <w:p>
            <w:r>
              <w:t>Chuvash</w:t>
            </w:r>
          </w:p>
        </w:tc>
        <w:tc>
          <w:tcPr>
            <w:tcW w:type="dxa" w:w="1440"/>
          </w:tcPr>
          <w:p>
            <w:r>
              <w:t>tchouvache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cy</w:t>
            </w:r>
          </w:p>
        </w:tc>
        <w:tc>
          <w:tcPr>
            <w:tcW w:type="dxa" w:w="1440"/>
          </w:tcPr>
          <w:p>
            <w:r>
              <w:t>Welsh</w:t>
            </w:r>
          </w:p>
        </w:tc>
        <w:tc>
          <w:tcPr>
            <w:tcW w:type="dxa" w:w="1440"/>
          </w:tcPr>
          <w:p>
            <w:r>
              <w:t>gallois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da</w:t>
            </w:r>
          </w:p>
        </w:tc>
        <w:tc>
          <w:tcPr>
            <w:tcW w:type="dxa" w:w="1440"/>
          </w:tcPr>
          <w:p>
            <w:r>
              <w:t>Danish</w:t>
            </w:r>
          </w:p>
        </w:tc>
        <w:tc>
          <w:tcPr>
            <w:tcW w:type="dxa" w:w="1440"/>
          </w:tcPr>
          <w:p>
            <w:r>
              <w:t>danois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de</w:t>
            </w:r>
          </w:p>
        </w:tc>
        <w:tc>
          <w:tcPr>
            <w:tcW w:type="dxa" w:w="1440"/>
          </w:tcPr>
          <w:p>
            <w:r>
              <w:t>German</w:t>
            </w:r>
          </w:p>
        </w:tc>
        <w:tc>
          <w:tcPr>
            <w:tcW w:type="dxa" w:w="1440"/>
          </w:tcPr>
          <w:p>
            <w:r>
              <w:t>allemand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dv</w:t>
            </w:r>
          </w:p>
        </w:tc>
        <w:tc>
          <w:tcPr>
            <w:tcW w:type="dxa" w:w="1440"/>
          </w:tcPr>
          <w:p>
            <w:r>
              <w:t>Divehi; Dhivehi; Maldivian</w:t>
            </w:r>
          </w:p>
        </w:tc>
        <w:tc>
          <w:tcPr>
            <w:tcW w:type="dxa" w:w="1440"/>
          </w:tcPr>
          <w:p>
            <w:r>
              <w:t>maldivien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dz</w:t>
            </w:r>
          </w:p>
        </w:tc>
        <w:tc>
          <w:tcPr>
            <w:tcW w:type="dxa" w:w="1440"/>
          </w:tcPr>
          <w:p>
            <w:r>
              <w:t>Dzongkha</w:t>
            </w:r>
          </w:p>
        </w:tc>
        <w:tc>
          <w:tcPr>
            <w:tcW w:type="dxa" w:w="1440"/>
          </w:tcPr>
          <w:p>
            <w:r>
              <w:t>dzongkha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ee</w:t>
            </w:r>
          </w:p>
        </w:tc>
        <w:tc>
          <w:tcPr>
            <w:tcW w:type="dxa" w:w="1440"/>
          </w:tcPr>
          <w:p>
            <w:r>
              <w:t>Ewe</w:t>
            </w:r>
          </w:p>
        </w:tc>
        <w:tc>
          <w:tcPr>
            <w:tcW w:type="dxa" w:w="1440"/>
          </w:tcPr>
          <w:p>
            <w:r>
              <w:t>éwé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el</w:t>
            </w:r>
          </w:p>
        </w:tc>
        <w:tc>
          <w:tcPr>
            <w:tcW w:type="dxa" w:w="1440"/>
          </w:tcPr>
          <w:p>
            <w:r>
              <w:t>Greek, Modern (1453-)</w:t>
            </w:r>
          </w:p>
        </w:tc>
        <w:tc>
          <w:tcPr>
            <w:tcW w:type="dxa" w:w="1440"/>
          </w:tcPr>
          <w:p>
            <w:r>
              <w:t>grec moderne (après 1453)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en</w:t>
            </w:r>
          </w:p>
        </w:tc>
        <w:tc>
          <w:tcPr>
            <w:tcW w:type="dxa" w:w="1440"/>
          </w:tcPr>
          <w:p>
            <w:r>
              <w:t>English</w:t>
            </w:r>
          </w:p>
        </w:tc>
        <w:tc>
          <w:tcPr>
            <w:tcW w:type="dxa" w:w="1440"/>
          </w:tcPr>
          <w:p>
            <w:r>
              <w:t>anglais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eo</w:t>
            </w:r>
          </w:p>
        </w:tc>
        <w:tc>
          <w:tcPr>
            <w:tcW w:type="dxa" w:w="1440"/>
          </w:tcPr>
          <w:p>
            <w:r>
              <w:t>Esperanto</w:t>
            </w:r>
          </w:p>
        </w:tc>
        <w:tc>
          <w:tcPr>
            <w:tcW w:type="dxa" w:w="1440"/>
          </w:tcPr>
          <w:p>
            <w:r>
              <w:t>espéranto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es</w:t>
            </w:r>
          </w:p>
        </w:tc>
        <w:tc>
          <w:tcPr>
            <w:tcW w:type="dxa" w:w="1440"/>
          </w:tcPr>
          <w:p>
            <w:r>
              <w:t>Spanish; Castilian</w:t>
            </w:r>
          </w:p>
        </w:tc>
        <w:tc>
          <w:tcPr>
            <w:tcW w:type="dxa" w:w="1440"/>
          </w:tcPr>
          <w:p>
            <w:r>
              <w:t>espagnol; castillan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et</w:t>
            </w:r>
          </w:p>
        </w:tc>
        <w:tc>
          <w:tcPr>
            <w:tcW w:type="dxa" w:w="1440"/>
          </w:tcPr>
          <w:p>
            <w:r>
              <w:t>Estonian</w:t>
            </w:r>
          </w:p>
        </w:tc>
        <w:tc>
          <w:tcPr>
            <w:tcW w:type="dxa" w:w="1440"/>
          </w:tcPr>
          <w:p>
            <w:r>
              <w:t>estonien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eu</w:t>
            </w:r>
          </w:p>
        </w:tc>
        <w:tc>
          <w:tcPr>
            <w:tcW w:type="dxa" w:w="1440"/>
          </w:tcPr>
          <w:p>
            <w:r>
              <w:t>Basque</w:t>
            </w:r>
          </w:p>
        </w:tc>
        <w:tc>
          <w:tcPr>
            <w:tcW w:type="dxa" w:w="1440"/>
          </w:tcPr>
          <w:p>
            <w:r>
              <w:t>basque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fa</w:t>
            </w:r>
          </w:p>
        </w:tc>
        <w:tc>
          <w:tcPr>
            <w:tcW w:type="dxa" w:w="1440"/>
          </w:tcPr>
          <w:p>
            <w:r>
              <w:t>Persian</w:t>
            </w:r>
          </w:p>
        </w:tc>
        <w:tc>
          <w:tcPr>
            <w:tcW w:type="dxa" w:w="1440"/>
          </w:tcPr>
          <w:p>
            <w:r>
              <w:t>persan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ff</w:t>
            </w:r>
          </w:p>
        </w:tc>
        <w:tc>
          <w:tcPr>
            <w:tcW w:type="dxa" w:w="1440"/>
          </w:tcPr>
          <w:p>
            <w:r>
              <w:t>Fulah</w:t>
            </w:r>
          </w:p>
        </w:tc>
        <w:tc>
          <w:tcPr>
            <w:tcW w:type="dxa" w:w="1440"/>
          </w:tcPr>
          <w:p>
            <w:r>
              <w:t>peul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fi</w:t>
            </w:r>
          </w:p>
        </w:tc>
        <w:tc>
          <w:tcPr>
            <w:tcW w:type="dxa" w:w="1440"/>
          </w:tcPr>
          <w:p>
            <w:r>
              <w:t>Finnish</w:t>
            </w:r>
          </w:p>
        </w:tc>
        <w:tc>
          <w:tcPr>
            <w:tcW w:type="dxa" w:w="1440"/>
          </w:tcPr>
          <w:p>
            <w:r>
              <w:t>finnois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fj</w:t>
            </w:r>
          </w:p>
        </w:tc>
        <w:tc>
          <w:tcPr>
            <w:tcW w:type="dxa" w:w="1440"/>
          </w:tcPr>
          <w:p>
            <w:r>
              <w:t>Fijian</w:t>
            </w:r>
          </w:p>
        </w:tc>
        <w:tc>
          <w:tcPr>
            <w:tcW w:type="dxa" w:w="1440"/>
          </w:tcPr>
          <w:p>
            <w:r>
              <w:t>fidjien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fo</w:t>
            </w:r>
          </w:p>
        </w:tc>
        <w:tc>
          <w:tcPr>
            <w:tcW w:type="dxa" w:w="1440"/>
          </w:tcPr>
          <w:p>
            <w:r>
              <w:t>Faroese</w:t>
            </w:r>
          </w:p>
        </w:tc>
        <w:tc>
          <w:tcPr>
            <w:tcW w:type="dxa" w:w="1440"/>
          </w:tcPr>
          <w:p>
            <w:r>
              <w:t>féroïen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fr</w:t>
            </w:r>
          </w:p>
        </w:tc>
        <w:tc>
          <w:tcPr>
            <w:tcW w:type="dxa" w:w="1440"/>
          </w:tcPr>
          <w:p>
            <w:r>
              <w:t>French</w:t>
            </w:r>
          </w:p>
        </w:tc>
        <w:tc>
          <w:tcPr>
            <w:tcW w:type="dxa" w:w="1440"/>
          </w:tcPr>
          <w:p>
            <w:r>
              <w:t>français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fy</w:t>
            </w:r>
          </w:p>
        </w:tc>
        <w:tc>
          <w:tcPr>
            <w:tcW w:type="dxa" w:w="1440"/>
          </w:tcPr>
          <w:p>
            <w:r>
              <w:t>Western Frisian</w:t>
            </w:r>
          </w:p>
        </w:tc>
        <w:tc>
          <w:tcPr>
            <w:tcW w:type="dxa" w:w="1440"/>
          </w:tcPr>
          <w:p>
            <w:r>
              <w:t>frison occidental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ga</w:t>
            </w:r>
          </w:p>
        </w:tc>
        <w:tc>
          <w:tcPr>
            <w:tcW w:type="dxa" w:w="1440"/>
          </w:tcPr>
          <w:p>
            <w:r>
              <w:t>Irish</w:t>
            </w:r>
          </w:p>
        </w:tc>
        <w:tc>
          <w:tcPr>
            <w:tcW w:type="dxa" w:w="1440"/>
          </w:tcPr>
          <w:p>
            <w:r>
              <w:t>irlandais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gd</w:t>
            </w:r>
          </w:p>
        </w:tc>
        <w:tc>
          <w:tcPr>
            <w:tcW w:type="dxa" w:w="1440"/>
          </w:tcPr>
          <w:p>
            <w:r>
              <w:t>Gaelic; Scottish Gaelic</w:t>
            </w:r>
          </w:p>
        </w:tc>
        <w:tc>
          <w:tcPr>
            <w:tcW w:type="dxa" w:w="1440"/>
          </w:tcPr>
          <w:p>
            <w:r>
              <w:t>gaélique; gaélique écossais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gl</w:t>
            </w:r>
          </w:p>
        </w:tc>
        <w:tc>
          <w:tcPr>
            <w:tcW w:type="dxa" w:w="1440"/>
          </w:tcPr>
          <w:p>
            <w:r>
              <w:t>Galician</w:t>
            </w:r>
          </w:p>
        </w:tc>
        <w:tc>
          <w:tcPr>
            <w:tcW w:type="dxa" w:w="1440"/>
          </w:tcPr>
          <w:p>
            <w:r>
              <w:t>galicien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gn</w:t>
            </w:r>
          </w:p>
        </w:tc>
        <w:tc>
          <w:tcPr>
            <w:tcW w:type="dxa" w:w="1440"/>
          </w:tcPr>
          <w:p>
            <w:r>
              <w:t>Guarani</w:t>
            </w:r>
          </w:p>
        </w:tc>
        <w:tc>
          <w:tcPr>
            <w:tcW w:type="dxa" w:w="1440"/>
          </w:tcPr>
          <w:p>
            <w:r>
              <w:t>guarani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gu</w:t>
            </w:r>
          </w:p>
        </w:tc>
        <w:tc>
          <w:tcPr>
            <w:tcW w:type="dxa" w:w="1440"/>
          </w:tcPr>
          <w:p>
            <w:r>
              <w:t>Gujarati</w:t>
            </w:r>
          </w:p>
        </w:tc>
        <w:tc>
          <w:tcPr>
            <w:tcW w:type="dxa" w:w="1440"/>
          </w:tcPr>
          <w:p>
            <w:r>
              <w:t>goudjrati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gv</w:t>
            </w:r>
          </w:p>
        </w:tc>
        <w:tc>
          <w:tcPr>
            <w:tcW w:type="dxa" w:w="1440"/>
          </w:tcPr>
          <w:p>
            <w:r>
              <w:t>Manx</w:t>
            </w:r>
          </w:p>
        </w:tc>
        <w:tc>
          <w:tcPr>
            <w:tcW w:type="dxa" w:w="1440"/>
          </w:tcPr>
          <w:p>
            <w:r>
              <w:t>manx; mannois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ha</w:t>
            </w:r>
          </w:p>
        </w:tc>
        <w:tc>
          <w:tcPr>
            <w:tcW w:type="dxa" w:w="1440"/>
          </w:tcPr>
          <w:p>
            <w:r>
              <w:t>Hausa</w:t>
            </w:r>
          </w:p>
        </w:tc>
        <w:tc>
          <w:tcPr>
            <w:tcW w:type="dxa" w:w="1440"/>
          </w:tcPr>
          <w:p>
            <w:r>
              <w:t>haoussa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he</w:t>
            </w:r>
          </w:p>
        </w:tc>
        <w:tc>
          <w:tcPr>
            <w:tcW w:type="dxa" w:w="1440"/>
          </w:tcPr>
          <w:p>
            <w:r>
              <w:t>Hebrew</w:t>
            </w:r>
          </w:p>
        </w:tc>
        <w:tc>
          <w:tcPr>
            <w:tcW w:type="dxa" w:w="1440"/>
          </w:tcPr>
          <w:p>
            <w:r>
              <w:t>hébreu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hi</w:t>
            </w:r>
          </w:p>
        </w:tc>
        <w:tc>
          <w:tcPr>
            <w:tcW w:type="dxa" w:w="1440"/>
          </w:tcPr>
          <w:p>
            <w:r>
              <w:t>Hindi</w:t>
            </w:r>
          </w:p>
        </w:tc>
        <w:tc>
          <w:tcPr>
            <w:tcW w:type="dxa" w:w="1440"/>
          </w:tcPr>
          <w:p>
            <w:r>
              <w:t>hindi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ho</w:t>
            </w:r>
          </w:p>
        </w:tc>
        <w:tc>
          <w:tcPr>
            <w:tcW w:type="dxa" w:w="1440"/>
          </w:tcPr>
          <w:p>
            <w:r>
              <w:t>Hiri Motu</w:t>
            </w:r>
          </w:p>
        </w:tc>
        <w:tc>
          <w:tcPr>
            <w:tcW w:type="dxa" w:w="1440"/>
          </w:tcPr>
          <w:p>
            <w:r>
              <w:t>hiri motu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hr</w:t>
            </w:r>
          </w:p>
        </w:tc>
        <w:tc>
          <w:tcPr>
            <w:tcW w:type="dxa" w:w="1440"/>
          </w:tcPr>
          <w:p>
            <w:r>
              <w:t>Croatian</w:t>
            </w:r>
          </w:p>
        </w:tc>
        <w:tc>
          <w:tcPr>
            <w:tcW w:type="dxa" w:w="1440"/>
          </w:tcPr>
          <w:p>
            <w:r>
              <w:t>croate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ht</w:t>
            </w:r>
          </w:p>
        </w:tc>
        <w:tc>
          <w:tcPr>
            <w:tcW w:type="dxa" w:w="1440"/>
          </w:tcPr>
          <w:p>
            <w:r>
              <w:t>Haitian; Haitian Creole</w:t>
            </w:r>
          </w:p>
        </w:tc>
        <w:tc>
          <w:tcPr>
            <w:tcW w:type="dxa" w:w="1440"/>
          </w:tcPr>
          <w:p>
            <w:r>
              <w:t>haïtien; créole haïtien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hu</w:t>
            </w:r>
          </w:p>
        </w:tc>
        <w:tc>
          <w:tcPr>
            <w:tcW w:type="dxa" w:w="1440"/>
          </w:tcPr>
          <w:p>
            <w:r>
              <w:t>Hungarian</w:t>
            </w:r>
          </w:p>
        </w:tc>
        <w:tc>
          <w:tcPr>
            <w:tcW w:type="dxa" w:w="1440"/>
          </w:tcPr>
          <w:p>
            <w:r>
              <w:t>hongrois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hy</w:t>
            </w:r>
          </w:p>
        </w:tc>
        <w:tc>
          <w:tcPr>
            <w:tcW w:type="dxa" w:w="1440"/>
          </w:tcPr>
          <w:p>
            <w:r>
              <w:t>Armenian</w:t>
            </w:r>
          </w:p>
        </w:tc>
        <w:tc>
          <w:tcPr>
            <w:tcW w:type="dxa" w:w="1440"/>
          </w:tcPr>
          <w:p>
            <w:r>
              <w:t>arménien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hz</w:t>
            </w:r>
          </w:p>
        </w:tc>
        <w:tc>
          <w:tcPr>
            <w:tcW w:type="dxa" w:w="1440"/>
          </w:tcPr>
          <w:p>
            <w:r>
              <w:t>Herero</w:t>
            </w:r>
          </w:p>
        </w:tc>
        <w:tc>
          <w:tcPr>
            <w:tcW w:type="dxa" w:w="1440"/>
          </w:tcPr>
          <w:p>
            <w:r>
              <w:t>herero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ia</w:t>
            </w:r>
          </w:p>
        </w:tc>
        <w:tc>
          <w:tcPr>
            <w:tcW w:type="dxa" w:w="1440"/>
          </w:tcPr>
          <w:p>
            <w:r>
              <w:t>Interlingua (International Auxiliary Language Association)</w:t>
            </w:r>
          </w:p>
        </w:tc>
        <w:tc>
          <w:tcPr>
            <w:tcW w:type="dxa" w:w="1440"/>
          </w:tcPr>
          <w:p>
            <w:r>
              <w:t>interlingua (langue auxiliaire internationale)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id</w:t>
            </w:r>
          </w:p>
        </w:tc>
        <w:tc>
          <w:tcPr>
            <w:tcW w:type="dxa" w:w="1440"/>
          </w:tcPr>
          <w:p>
            <w:r>
              <w:t>Indonesian</w:t>
            </w:r>
          </w:p>
        </w:tc>
        <w:tc>
          <w:tcPr>
            <w:tcW w:type="dxa" w:w="1440"/>
          </w:tcPr>
          <w:p>
            <w:r>
              <w:t>indonésien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ie</w:t>
            </w:r>
          </w:p>
        </w:tc>
        <w:tc>
          <w:tcPr>
            <w:tcW w:type="dxa" w:w="1440"/>
          </w:tcPr>
          <w:p>
            <w:r>
              <w:t>Interlingue; Occidental</w:t>
            </w:r>
          </w:p>
        </w:tc>
        <w:tc>
          <w:tcPr>
            <w:tcW w:type="dxa" w:w="1440"/>
          </w:tcPr>
          <w:p>
            <w:r>
              <w:t>interlingue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ig</w:t>
            </w:r>
          </w:p>
        </w:tc>
        <w:tc>
          <w:tcPr>
            <w:tcW w:type="dxa" w:w="1440"/>
          </w:tcPr>
          <w:p>
            <w:r>
              <w:t>Igbo</w:t>
            </w:r>
          </w:p>
        </w:tc>
        <w:tc>
          <w:tcPr>
            <w:tcW w:type="dxa" w:w="1440"/>
          </w:tcPr>
          <w:p>
            <w:r>
              <w:t>igbo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ii</w:t>
            </w:r>
          </w:p>
        </w:tc>
        <w:tc>
          <w:tcPr>
            <w:tcW w:type="dxa" w:w="1440"/>
          </w:tcPr>
          <w:p>
            <w:r>
              <w:t>Sichuan Yi; Nuosu</w:t>
            </w:r>
          </w:p>
        </w:tc>
        <w:tc>
          <w:tcPr>
            <w:tcW w:type="dxa" w:w="1440"/>
          </w:tcPr>
          <w:p>
            <w:r>
              <w:t>yi de Sichuan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ik</w:t>
            </w:r>
          </w:p>
        </w:tc>
        <w:tc>
          <w:tcPr>
            <w:tcW w:type="dxa" w:w="1440"/>
          </w:tcPr>
          <w:p>
            <w:r>
              <w:t>Inupiaq</w:t>
            </w:r>
          </w:p>
        </w:tc>
        <w:tc>
          <w:tcPr>
            <w:tcW w:type="dxa" w:w="1440"/>
          </w:tcPr>
          <w:p>
            <w:r>
              <w:t>inupiaq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io</w:t>
            </w:r>
          </w:p>
        </w:tc>
        <w:tc>
          <w:tcPr>
            <w:tcW w:type="dxa" w:w="1440"/>
          </w:tcPr>
          <w:p>
            <w:r>
              <w:t>Ido</w:t>
            </w:r>
          </w:p>
        </w:tc>
        <w:tc>
          <w:tcPr>
            <w:tcW w:type="dxa" w:w="1440"/>
          </w:tcPr>
          <w:p>
            <w:r>
              <w:t>ido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is</w:t>
            </w:r>
          </w:p>
        </w:tc>
        <w:tc>
          <w:tcPr>
            <w:tcW w:type="dxa" w:w="1440"/>
          </w:tcPr>
          <w:p>
            <w:r>
              <w:t>Icelandic</w:t>
            </w:r>
          </w:p>
        </w:tc>
        <w:tc>
          <w:tcPr>
            <w:tcW w:type="dxa" w:w="1440"/>
          </w:tcPr>
          <w:p>
            <w:r>
              <w:t>islandais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it</w:t>
            </w:r>
          </w:p>
        </w:tc>
        <w:tc>
          <w:tcPr>
            <w:tcW w:type="dxa" w:w="1440"/>
          </w:tcPr>
          <w:p>
            <w:r>
              <w:t>Italian</w:t>
            </w:r>
          </w:p>
        </w:tc>
        <w:tc>
          <w:tcPr>
            <w:tcW w:type="dxa" w:w="1440"/>
          </w:tcPr>
          <w:p>
            <w:r>
              <w:t>italien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iu</w:t>
            </w:r>
          </w:p>
        </w:tc>
        <w:tc>
          <w:tcPr>
            <w:tcW w:type="dxa" w:w="1440"/>
          </w:tcPr>
          <w:p>
            <w:r>
              <w:t>Inuktitut</w:t>
            </w:r>
          </w:p>
        </w:tc>
        <w:tc>
          <w:tcPr>
            <w:tcW w:type="dxa" w:w="1440"/>
          </w:tcPr>
          <w:p>
            <w:r>
              <w:t>inuktitut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ja</w:t>
            </w:r>
          </w:p>
        </w:tc>
        <w:tc>
          <w:tcPr>
            <w:tcW w:type="dxa" w:w="1440"/>
          </w:tcPr>
          <w:p>
            <w:r>
              <w:t>Japanese</w:t>
            </w:r>
          </w:p>
        </w:tc>
        <w:tc>
          <w:tcPr>
            <w:tcW w:type="dxa" w:w="1440"/>
          </w:tcPr>
          <w:p>
            <w:r>
              <w:t>japonais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jv</w:t>
            </w:r>
          </w:p>
        </w:tc>
        <w:tc>
          <w:tcPr>
            <w:tcW w:type="dxa" w:w="1440"/>
          </w:tcPr>
          <w:p>
            <w:r>
              <w:t>Javanese</w:t>
            </w:r>
          </w:p>
        </w:tc>
        <w:tc>
          <w:tcPr>
            <w:tcW w:type="dxa" w:w="1440"/>
          </w:tcPr>
          <w:p>
            <w:r>
              <w:t>javanais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ka</w:t>
            </w:r>
          </w:p>
        </w:tc>
        <w:tc>
          <w:tcPr>
            <w:tcW w:type="dxa" w:w="1440"/>
          </w:tcPr>
          <w:p>
            <w:r>
              <w:t>Georgian</w:t>
            </w:r>
          </w:p>
        </w:tc>
        <w:tc>
          <w:tcPr>
            <w:tcW w:type="dxa" w:w="1440"/>
          </w:tcPr>
          <w:p>
            <w:r>
              <w:t>géorgien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kg</w:t>
            </w:r>
          </w:p>
        </w:tc>
        <w:tc>
          <w:tcPr>
            <w:tcW w:type="dxa" w:w="1440"/>
          </w:tcPr>
          <w:p>
            <w:r>
              <w:t>Kongo</w:t>
            </w:r>
          </w:p>
        </w:tc>
        <w:tc>
          <w:tcPr>
            <w:tcW w:type="dxa" w:w="1440"/>
          </w:tcPr>
          <w:p>
            <w:r>
              <w:t>kongo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ki</w:t>
            </w:r>
          </w:p>
        </w:tc>
        <w:tc>
          <w:tcPr>
            <w:tcW w:type="dxa" w:w="1440"/>
          </w:tcPr>
          <w:p>
            <w:r>
              <w:t>Kikuyu; Gikuyu</w:t>
            </w:r>
          </w:p>
        </w:tc>
        <w:tc>
          <w:tcPr>
            <w:tcW w:type="dxa" w:w="1440"/>
          </w:tcPr>
          <w:p>
            <w:r>
              <w:t>kikuyu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kj</w:t>
            </w:r>
          </w:p>
        </w:tc>
        <w:tc>
          <w:tcPr>
            <w:tcW w:type="dxa" w:w="1440"/>
          </w:tcPr>
          <w:p>
            <w:r>
              <w:t>Kuanyama; Kwanyama</w:t>
            </w:r>
          </w:p>
        </w:tc>
        <w:tc>
          <w:tcPr>
            <w:tcW w:type="dxa" w:w="1440"/>
          </w:tcPr>
          <w:p>
            <w:r>
              <w:t>kuanyama; kwanyama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kk</w:t>
            </w:r>
          </w:p>
        </w:tc>
        <w:tc>
          <w:tcPr>
            <w:tcW w:type="dxa" w:w="1440"/>
          </w:tcPr>
          <w:p>
            <w:r>
              <w:t>Kazakh</w:t>
            </w:r>
          </w:p>
        </w:tc>
        <w:tc>
          <w:tcPr>
            <w:tcW w:type="dxa" w:w="1440"/>
          </w:tcPr>
          <w:p>
            <w:r>
              <w:t>kazakh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kl</w:t>
            </w:r>
          </w:p>
        </w:tc>
        <w:tc>
          <w:tcPr>
            <w:tcW w:type="dxa" w:w="1440"/>
          </w:tcPr>
          <w:p>
            <w:r>
              <w:t>Kalaallisut; Greenlandic</w:t>
            </w:r>
          </w:p>
        </w:tc>
        <w:tc>
          <w:tcPr>
            <w:tcW w:type="dxa" w:w="1440"/>
          </w:tcPr>
          <w:p>
            <w:r>
              <w:t>groenlandais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km</w:t>
            </w:r>
          </w:p>
        </w:tc>
        <w:tc>
          <w:tcPr>
            <w:tcW w:type="dxa" w:w="1440"/>
          </w:tcPr>
          <w:p>
            <w:r>
              <w:t>Central Khmer</w:t>
            </w:r>
          </w:p>
        </w:tc>
        <w:tc>
          <w:tcPr>
            <w:tcW w:type="dxa" w:w="1440"/>
          </w:tcPr>
          <w:p>
            <w:r>
              <w:t>khmer central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kn</w:t>
            </w:r>
          </w:p>
        </w:tc>
        <w:tc>
          <w:tcPr>
            <w:tcW w:type="dxa" w:w="1440"/>
          </w:tcPr>
          <w:p>
            <w:r>
              <w:t>Kannada</w:t>
            </w:r>
          </w:p>
        </w:tc>
        <w:tc>
          <w:tcPr>
            <w:tcW w:type="dxa" w:w="1440"/>
          </w:tcPr>
          <w:p>
            <w:r>
              <w:t>kannada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ko</w:t>
            </w:r>
          </w:p>
        </w:tc>
        <w:tc>
          <w:tcPr>
            <w:tcW w:type="dxa" w:w="1440"/>
          </w:tcPr>
          <w:p>
            <w:r>
              <w:t>Korean</w:t>
            </w:r>
          </w:p>
        </w:tc>
        <w:tc>
          <w:tcPr>
            <w:tcW w:type="dxa" w:w="1440"/>
          </w:tcPr>
          <w:p>
            <w:r>
              <w:t>coréen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kr</w:t>
            </w:r>
          </w:p>
        </w:tc>
        <w:tc>
          <w:tcPr>
            <w:tcW w:type="dxa" w:w="1440"/>
          </w:tcPr>
          <w:p>
            <w:r>
              <w:t>Kanuri</w:t>
            </w:r>
          </w:p>
        </w:tc>
        <w:tc>
          <w:tcPr>
            <w:tcW w:type="dxa" w:w="1440"/>
          </w:tcPr>
          <w:p>
            <w:r>
              <w:t>kanouri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ks</w:t>
            </w:r>
          </w:p>
        </w:tc>
        <w:tc>
          <w:tcPr>
            <w:tcW w:type="dxa" w:w="1440"/>
          </w:tcPr>
          <w:p>
            <w:r>
              <w:t>Kashmiri</w:t>
            </w:r>
          </w:p>
        </w:tc>
        <w:tc>
          <w:tcPr>
            <w:tcW w:type="dxa" w:w="1440"/>
          </w:tcPr>
          <w:p>
            <w:r>
              <w:t>kashmiri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ku</w:t>
            </w:r>
          </w:p>
        </w:tc>
        <w:tc>
          <w:tcPr>
            <w:tcW w:type="dxa" w:w="1440"/>
          </w:tcPr>
          <w:p>
            <w:r>
              <w:t>Kurdish</w:t>
            </w:r>
          </w:p>
        </w:tc>
        <w:tc>
          <w:tcPr>
            <w:tcW w:type="dxa" w:w="1440"/>
          </w:tcPr>
          <w:p>
            <w:r>
              <w:t>kurde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kv</w:t>
            </w:r>
          </w:p>
        </w:tc>
        <w:tc>
          <w:tcPr>
            <w:tcW w:type="dxa" w:w="1440"/>
          </w:tcPr>
          <w:p>
            <w:r>
              <w:t>Komi</w:t>
            </w:r>
          </w:p>
        </w:tc>
        <w:tc>
          <w:tcPr>
            <w:tcW w:type="dxa" w:w="1440"/>
          </w:tcPr>
          <w:p>
            <w:r>
              <w:t>kom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kw</w:t>
            </w:r>
          </w:p>
        </w:tc>
        <w:tc>
          <w:tcPr>
            <w:tcW w:type="dxa" w:w="1440"/>
          </w:tcPr>
          <w:p>
            <w:r>
              <w:t>Cornish</w:t>
            </w:r>
          </w:p>
        </w:tc>
        <w:tc>
          <w:tcPr>
            <w:tcW w:type="dxa" w:w="1440"/>
          </w:tcPr>
          <w:p>
            <w:r>
              <w:t>cornique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ky</w:t>
            </w:r>
          </w:p>
        </w:tc>
        <w:tc>
          <w:tcPr>
            <w:tcW w:type="dxa" w:w="1440"/>
          </w:tcPr>
          <w:p>
            <w:r>
              <w:t>Kirghiz; Kyrgyz</w:t>
            </w:r>
          </w:p>
        </w:tc>
        <w:tc>
          <w:tcPr>
            <w:tcW w:type="dxa" w:w="1440"/>
          </w:tcPr>
          <w:p>
            <w:r>
              <w:t>kirghiz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la</w:t>
            </w:r>
          </w:p>
        </w:tc>
        <w:tc>
          <w:tcPr>
            <w:tcW w:type="dxa" w:w="1440"/>
          </w:tcPr>
          <w:p>
            <w:r>
              <w:t>Latin</w:t>
            </w:r>
          </w:p>
        </w:tc>
        <w:tc>
          <w:tcPr>
            <w:tcW w:type="dxa" w:w="1440"/>
          </w:tcPr>
          <w:p>
            <w:r>
              <w:t>latin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lb</w:t>
            </w:r>
          </w:p>
        </w:tc>
        <w:tc>
          <w:tcPr>
            <w:tcW w:type="dxa" w:w="1440"/>
          </w:tcPr>
          <w:p>
            <w:r>
              <w:t>Luxembourgish; Letzeburgesch</w:t>
            </w:r>
          </w:p>
        </w:tc>
        <w:tc>
          <w:tcPr>
            <w:tcW w:type="dxa" w:w="1440"/>
          </w:tcPr>
          <w:p>
            <w:r>
              <w:t>luxembourgeois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lg</w:t>
            </w:r>
          </w:p>
        </w:tc>
        <w:tc>
          <w:tcPr>
            <w:tcW w:type="dxa" w:w="1440"/>
          </w:tcPr>
          <w:p>
            <w:r>
              <w:t>Ganda</w:t>
            </w:r>
          </w:p>
        </w:tc>
        <w:tc>
          <w:tcPr>
            <w:tcW w:type="dxa" w:w="1440"/>
          </w:tcPr>
          <w:p>
            <w:r>
              <w:t>ganda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li</w:t>
            </w:r>
          </w:p>
        </w:tc>
        <w:tc>
          <w:tcPr>
            <w:tcW w:type="dxa" w:w="1440"/>
          </w:tcPr>
          <w:p>
            <w:r>
              <w:t>Limburgan; Limburger; Limburgish</w:t>
            </w:r>
          </w:p>
        </w:tc>
        <w:tc>
          <w:tcPr>
            <w:tcW w:type="dxa" w:w="1440"/>
          </w:tcPr>
          <w:p>
            <w:r>
              <w:t>limbourgeois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ln</w:t>
            </w:r>
          </w:p>
        </w:tc>
        <w:tc>
          <w:tcPr>
            <w:tcW w:type="dxa" w:w="1440"/>
          </w:tcPr>
          <w:p>
            <w:r>
              <w:t>Lingala</w:t>
            </w:r>
          </w:p>
        </w:tc>
        <w:tc>
          <w:tcPr>
            <w:tcW w:type="dxa" w:w="1440"/>
          </w:tcPr>
          <w:p>
            <w:r>
              <w:t>lingala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lo</w:t>
            </w:r>
          </w:p>
        </w:tc>
        <w:tc>
          <w:tcPr>
            <w:tcW w:type="dxa" w:w="1440"/>
          </w:tcPr>
          <w:p>
            <w:r>
              <w:t>Lao</w:t>
            </w:r>
          </w:p>
        </w:tc>
        <w:tc>
          <w:tcPr>
            <w:tcW w:type="dxa" w:w="1440"/>
          </w:tcPr>
          <w:p>
            <w:r>
              <w:t>lao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lt</w:t>
            </w:r>
          </w:p>
        </w:tc>
        <w:tc>
          <w:tcPr>
            <w:tcW w:type="dxa" w:w="1440"/>
          </w:tcPr>
          <w:p>
            <w:r>
              <w:t>Lithuanian</w:t>
            </w:r>
          </w:p>
        </w:tc>
        <w:tc>
          <w:tcPr>
            <w:tcW w:type="dxa" w:w="1440"/>
          </w:tcPr>
          <w:p>
            <w:r>
              <w:t>lituanien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lu</w:t>
            </w:r>
          </w:p>
        </w:tc>
        <w:tc>
          <w:tcPr>
            <w:tcW w:type="dxa" w:w="1440"/>
          </w:tcPr>
          <w:p>
            <w:r>
              <w:t>Luba-Katanga</w:t>
            </w:r>
          </w:p>
        </w:tc>
        <w:tc>
          <w:tcPr>
            <w:tcW w:type="dxa" w:w="1440"/>
          </w:tcPr>
          <w:p>
            <w:r>
              <w:t>luba-katanga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lv</w:t>
            </w:r>
          </w:p>
        </w:tc>
        <w:tc>
          <w:tcPr>
            <w:tcW w:type="dxa" w:w="1440"/>
          </w:tcPr>
          <w:p>
            <w:r>
              <w:t>Latvian</w:t>
            </w:r>
          </w:p>
        </w:tc>
        <w:tc>
          <w:tcPr>
            <w:tcW w:type="dxa" w:w="1440"/>
          </w:tcPr>
          <w:p>
            <w:r>
              <w:t>letton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mg</w:t>
            </w:r>
          </w:p>
        </w:tc>
        <w:tc>
          <w:tcPr>
            <w:tcW w:type="dxa" w:w="1440"/>
          </w:tcPr>
          <w:p>
            <w:r>
              <w:t>Malagasy</w:t>
            </w:r>
          </w:p>
        </w:tc>
        <w:tc>
          <w:tcPr>
            <w:tcW w:type="dxa" w:w="1440"/>
          </w:tcPr>
          <w:p>
            <w:r>
              <w:t>malgache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mh</w:t>
            </w:r>
          </w:p>
        </w:tc>
        <w:tc>
          <w:tcPr>
            <w:tcW w:type="dxa" w:w="1440"/>
          </w:tcPr>
          <w:p>
            <w:r>
              <w:t>Marshallese</w:t>
            </w:r>
          </w:p>
        </w:tc>
        <w:tc>
          <w:tcPr>
            <w:tcW w:type="dxa" w:w="1440"/>
          </w:tcPr>
          <w:p>
            <w:r>
              <w:t>marshall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mi</w:t>
            </w:r>
          </w:p>
        </w:tc>
        <w:tc>
          <w:tcPr>
            <w:tcW w:type="dxa" w:w="1440"/>
          </w:tcPr>
          <w:p>
            <w:r>
              <w:t>Maori</w:t>
            </w:r>
          </w:p>
        </w:tc>
        <w:tc>
          <w:tcPr>
            <w:tcW w:type="dxa" w:w="1440"/>
          </w:tcPr>
          <w:p>
            <w:r>
              <w:t>maori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mk</w:t>
            </w:r>
          </w:p>
        </w:tc>
        <w:tc>
          <w:tcPr>
            <w:tcW w:type="dxa" w:w="1440"/>
          </w:tcPr>
          <w:p>
            <w:r>
              <w:t>Macedonian</w:t>
            </w:r>
          </w:p>
        </w:tc>
        <w:tc>
          <w:tcPr>
            <w:tcW w:type="dxa" w:w="1440"/>
          </w:tcPr>
          <w:p>
            <w:r>
              <w:t>macédonien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ml</w:t>
            </w:r>
          </w:p>
        </w:tc>
        <w:tc>
          <w:tcPr>
            <w:tcW w:type="dxa" w:w="1440"/>
          </w:tcPr>
          <w:p>
            <w:r>
              <w:t>Malayalam</w:t>
            </w:r>
          </w:p>
        </w:tc>
        <w:tc>
          <w:tcPr>
            <w:tcW w:type="dxa" w:w="1440"/>
          </w:tcPr>
          <w:p>
            <w:r>
              <w:t>malayalam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mn</w:t>
            </w:r>
          </w:p>
        </w:tc>
        <w:tc>
          <w:tcPr>
            <w:tcW w:type="dxa" w:w="1440"/>
          </w:tcPr>
          <w:p>
            <w:r>
              <w:t>Mongolian</w:t>
            </w:r>
          </w:p>
        </w:tc>
        <w:tc>
          <w:tcPr>
            <w:tcW w:type="dxa" w:w="1440"/>
          </w:tcPr>
          <w:p>
            <w:r>
              <w:t>mongol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mr</w:t>
            </w:r>
          </w:p>
        </w:tc>
        <w:tc>
          <w:tcPr>
            <w:tcW w:type="dxa" w:w="1440"/>
          </w:tcPr>
          <w:p>
            <w:r>
              <w:t>Marathi</w:t>
            </w:r>
          </w:p>
        </w:tc>
        <w:tc>
          <w:tcPr>
            <w:tcW w:type="dxa" w:w="1440"/>
          </w:tcPr>
          <w:p>
            <w:r>
              <w:t>marathe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ms</w:t>
            </w:r>
          </w:p>
        </w:tc>
        <w:tc>
          <w:tcPr>
            <w:tcW w:type="dxa" w:w="1440"/>
          </w:tcPr>
          <w:p>
            <w:r>
              <w:t>Malay</w:t>
            </w:r>
          </w:p>
        </w:tc>
        <w:tc>
          <w:tcPr>
            <w:tcW w:type="dxa" w:w="1440"/>
          </w:tcPr>
          <w:p>
            <w:r>
              <w:t>malais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mt</w:t>
            </w:r>
          </w:p>
        </w:tc>
        <w:tc>
          <w:tcPr>
            <w:tcW w:type="dxa" w:w="1440"/>
          </w:tcPr>
          <w:p>
            <w:r>
              <w:t>Maltese</w:t>
            </w:r>
          </w:p>
        </w:tc>
        <w:tc>
          <w:tcPr>
            <w:tcW w:type="dxa" w:w="1440"/>
          </w:tcPr>
          <w:p>
            <w:r>
              <w:t>maltais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my</w:t>
            </w:r>
          </w:p>
        </w:tc>
        <w:tc>
          <w:tcPr>
            <w:tcW w:type="dxa" w:w="1440"/>
          </w:tcPr>
          <w:p>
            <w:r>
              <w:t>Burmese</w:t>
            </w:r>
          </w:p>
        </w:tc>
        <w:tc>
          <w:tcPr>
            <w:tcW w:type="dxa" w:w="1440"/>
          </w:tcPr>
          <w:p>
            <w:r>
              <w:t>birman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na</w:t>
            </w:r>
          </w:p>
        </w:tc>
        <w:tc>
          <w:tcPr>
            <w:tcW w:type="dxa" w:w="1440"/>
          </w:tcPr>
          <w:p>
            <w:r>
              <w:t>Nauru</w:t>
            </w:r>
          </w:p>
        </w:tc>
        <w:tc>
          <w:tcPr>
            <w:tcW w:type="dxa" w:w="1440"/>
          </w:tcPr>
          <w:p>
            <w:r>
              <w:t>nauruan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nb</w:t>
            </w:r>
          </w:p>
        </w:tc>
        <w:tc>
          <w:tcPr>
            <w:tcW w:type="dxa" w:w="1440"/>
          </w:tcPr>
          <w:p>
            <w:r>
              <w:t>Bokmål, Norwegian; Norwegian Bokmål</w:t>
            </w:r>
          </w:p>
        </w:tc>
        <w:tc>
          <w:tcPr>
            <w:tcW w:type="dxa" w:w="1440"/>
          </w:tcPr>
          <w:p>
            <w:r>
              <w:t>norvégien bokmål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nd</w:t>
            </w:r>
          </w:p>
        </w:tc>
        <w:tc>
          <w:tcPr>
            <w:tcW w:type="dxa" w:w="1440"/>
          </w:tcPr>
          <w:p>
            <w:r>
              <w:t>Ndebele, North; North Ndebele</w:t>
            </w:r>
          </w:p>
        </w:tc>
        <w:tc>
          <w:tcPr>
            <w:tcW w:type="dxa" w:w="1440"/>
          </w:tcPr>
          <w:p>
            <w:r>
              <w:t>ndébélé du Nord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ne</w:t>
            </w:r>
          </w:p>
        </w:tc>
        <w:tc>
          <w:tcPr>
            <w:tcW w:type="dxa" w:w="1440"/>
          </w:tcPr>
          <w:p>
            <w:r>
              <w:t>Nepali</w:t>
            </w:r>
          </w:p>
        </w:tc>
        <w:tc>
          <w:tcPr>
            <w:tcW w:type="dxa" w:w="1440"/>
          </w:tcPr>
          <w:p>
            <w:r>
              <w:t>népalais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ng</w:t>
            </w:r>
          </w:p>
        </w:tc>
        <w:tc>
          <w:tcPr>
            <w:tcW w:type="dxa" w:w="1440"/>
          </w:tcPr>
          <w:p>
            <w:r>
              <w:t>Ndonga</w:t>
            </w:r>
          </w:p>
        </w:tc>
        <w:tc>
          <w:tcPr>
            <w:tcW w:type="dxa" w:w="1440"/>
          </w:tcPr>
          <w:p>
            <w:r>
              <w:t>ndonga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nl</w:t>
            </w:r>
          </w:p>
        </w:tc>
        <w:tc>
          <w:tcPr>
            <w:tcW w:type="dxa" w:w="1440"/>
          </w:tcPr>
          <w:p>
            <w:r>
              <w:t>Dutch; Flemish</w:t>
            </w:r>
          </w:p>
        </w:tc>
        <w:tc>
          <w:tcPr>
            <w:tcW w:type="dxa" w:w="1440"/>
          </w:tcPr>
          <w:p>
            <w:r>
              <w:t>néerlandais; flamand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nn</w:t>
            </w:r>
          </w:p>
        </w:tc>
        <w:tc>
          <w:tcPr>
            <w:tcW w:type="dxa" w:w="1440"/>
          </w:tcPr>
          <w:p>
            <w:r>
              <w:t>Norwegian Nynorsk; Nynorsk, Norwegian</w:t>
            </w:r>
          </w:p>
        </w:tc>
        <w:tc>
          <w:tcPr>
            <w:tcW w:type="dxa" w:w="1440"/>
          </w:tcPr>
          <w:p>
            <w:r>
              <w:t>norvégien nynorsk; nynorsk, norvégien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no</w:t>
            </w:r>
          </w:p>
        </w:tc>
        <w:tc>
          <w:tcPr>
            <w:tcW w:type="dxa" w:w="1440"/>
          </w:tcPr>
          <w:p>
            <w:r>
              <w:t>Norwegian</w:t>
            </w:r>
          </w:p>
        </w:tc>
        <w:tc>
          <w:tcPr>
            <w:tcW w:type="dxa" w:w="1440"/>
          </w:tcPr>
          <w:p>
            <w:r>
              <w:t>norvégien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nr</w:t>
            </w:r>
          </w:p>
        </w:tc>
        <w:tc>
          <w:tcPr>
            <w:tcW w:type="dxa" w:w="1440"/>
          </w:tcPr>
          <w:p>
            <w:r>
              <w:t>Ndebele, South; South Ndebele</w:t>
            </w:r>
          </w:p>
        </w:tc>
        <w:tc>
          <w:tcPr>
            <w:tcW w:type="dxa" w:w="1440"/>
          </w:tcPr>
          <w:p>
            <w:r>
              <w:t>ndébélé du Sud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nv</w:t>
            </w:r>
          </w:p>
        </w:tc>
        <w:tc>
          <w:tcPr>
            <w:tcW w:type="dxa" w:w="1440"/>
          </w:tcPr>
          <w:p>
            <w:r>
              <w:t>Navajo; Navaho</w:t>
            </w:r>
          </w:p>
        </w:tc>
        <w:tc>
          <w:tcPr>
            <w:tcW w:type="dxa" w:w="1440"/>
          </w:tcPr>
          <w:p>
            <w:r>
              <w:t>navaho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ny</w:t>
            </w:r>
          </w:p>
        </w:tc>
        <w:tc>
          <w:tcPr>
            <w:tcW w:type="dxa" w:w="1440"/>
          </w:tcPr>
          <w:p>
            <w:r>
              <w:t>Chichewa; Chewa; Nyanja</w:t>
            </w:r>
          </w:p>
        </w:tc>
        <w:tc>
          <w:tcPr>
            <w:tcW w:type="dxa" w:w="1440"/>
          </w:tcPr>
          <w:p>
            <w:r>
              <w:t>chichewa; chewa; nyanja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oc</w:t>
            </w:r>
          </w:p>
        </w:tc>
        <w:tc>
          <w:tcPr>
            <w:tcW w:type="dxa" w:w="1440"/>
          </w:tcPr>
          <w:p>
            <w:r>
              <w:t>Occitan (post 1500)</w:t>
            </w:r>
          </w:p>
        </w:tc>
        <w:tc>
          <w:tcPr>
            <w:tcW w:type="dxa" w:w="1440"/>
          </w:tcPr>
          <w:p>
            <w:r>
              <w:t>occitan (après 1500)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oj</w:t>
            </w:r>
          </w:p>
        </w:tc>
        <w:tc>
          <w:tcPr>
            <w:tcW w:type="dxa" w:w="1440"/>
          </w:tcPr>
          <w:p>
            <w:r>
              <w:t>Ojibwa</w:t>
            </w:r>
          </w:p>
        </w:tc>
        <w:tc>
          <w:tcPr>
            <w:tcW w:type="dxa" w:w="1440"/>
          </w:tcPr>
          <w:p>
            <w:r>
              <w:t>ojibwa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om</w:t>
            </w:r>
          </w:p>
        </w:tc>
        <w:tc>
          <w:tcPr>
            <w:tcW w:type="dxa" w:w="1440"/>
          </w:tcPr>
          <w:p>
            <w:r>
              <w:t>Oromo</w:t>
            </w:r>
          </w:p>
        </w:tc>
        <w:tc>
          <w:tcPr>
            <w:tcW w:type="dxa" w:w="1440"/>
          </w:tcPr>
          <w:p>
            <w:r>
              <w:t>galla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or</w:t>
            </w:r>
          </w:p>
        </w:tc>
        <w:tc>
          <w:tcPr>
            <w:tcW w:type="dxa" w:w="1440"/>
          </w:tcPr>
          <w:p>
            <w:r>
              <w:t>Oriya</w:t>
            </w:r>
          </w:p>
        </w:tc>
        <w:tc>
          <w:tcPr>
            <w:tcW w:type="dxa" w:w="1440"/>
          </w:tcPr>
          <w:p>
            <w:r>
              <w:t>oriya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os</w:t>
            </w:r>
          </w:p>
        </w:tc>
        <w:tc>
          <w:tcPr>
            <w:tcW w:type="dxa" w:w="1440"/>
          </w:tcPr>
          <w:p>
            <w:r>
              <w:t>Ossetian; Ossetic</w:t>
            </w:r>
          </w:p>
        </w:tc>
        <w:tc>
          <w:tcPr>
            <w:tcW w:type="dxa" w:w="1440"/>
          </w:tcPr>
          <w:p>
            <w:r>
              <w:t>ossète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pa</w:t>
            </w:r>
          </w:p>
        </w:tc>
        <w:tc>
          <w:tcPr>
            <w:tcW w:type="dxa" w:w="1440"/>
          </w:tcPr>
          <w:p>
            <w:r>
              <w:t>Panjabi; Punjabi</w:t>
            </w:r>
          </w:p>
        </w:tc>
        <w:tc>
          <w:tcPr>
            <w:tcW w:type="dxa" w:w="1440"/>
          </w:tcPr>
          <w:p>
            <w:r>
              <w:t>pendjabi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pi</w:t>
            </w:r>
          </w:p>
        </w:tc>
        <w:tc>
          <w:tcPr>
            <w:tcW w:type="dxa" w:w="1440"/>
          </w:tcPr>
          <w:p>
            <w:r>
              <w:t>Pali</w:t>
            </w:r>
          </w:p>
        </w:tc>
        <w:tc>
          <w:tcPr>
            <w:tcW w:type="dxa" w:w="1440"/>
          </w:tcPr>
          <w:p>
            <w:r>
              <w:t>pali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pl</w:t>
            </w:r>
          </w:p>
        </w:tc>
        <w:tc>
          <w:tcPr>
            <w:tcW w:type="dxa" w:w="1440"/>
          </w:tcPr>
          <w:p>
            <w:r>
              <w:t>Polish</w:t>
            </w:r>
          </w:p>
        </w:tc>
        <w:tc>
          <w:tcPr>
            <w:tcW w:type="dxa" w:w="1440"/>
          </w:tcPr>
          <w:p>
            <w:r>
              <w:t>polonais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ps</w:t>
            </w:r>
          </w:p>
        </w:tc>
        <w:tc>
          <w:tcPr>
            <w:tcW w:type="dxa" w:w="1440"/>
          </w:tcPr>
          <w:p>
            <w:r>
              <w:t>Pushto; Pashto</w:t>
            </w:r>
          </w:p>
        </w:tc>
        <w:tc>
          <w:tcPr>
            <w:tcW w:type="dxa" w:w="1440"/>
          </w:tcPr>
          <w:p>
            <w:r>
              <w:t>pachto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pt</w:t>
            </w:r>
          </w:p>
        </w:tc>
        <w:tc>
          <w:tcPr>
            <w:tcW w:type="dxa" w:w="1440"/>
          </w:tcPr>
          <w:p>
            <w:r>
              <w:t>Portuguese</w:t>
            </w:r>
          </w:p>
        </w:tc>
        <w:tc>
          <w:tcPr>
            <w:tcW w:type="dxa" w:w="1440"/>
          </w:tcPr>
          <w:p>
            <w:r>
              <w:t>portugais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qu</w:t>
            </w:r>
          </w:p>
        </w:tc>
        <w:tc>
          <w:tcPr>
            <w:tcW w:type="dxa" w:w="1440"/>
          </w:tcPr>
          <w:p>
            <w:r>
              <w:t>Quechua</w:t>
            </w:r>
          </w:p>
        </w:tc>
        <w:tc>
          <w:tcPr>
            <w:tcW w:type="dxa" w:w="1440"/>
          </w:tcPr>
          <w:p>
            <w:r>
              <w:t>quechua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rm</w:t>
            </w:r>
          </w:p>
        </w:tc>
        <w:tc>
          <w:tcPr>
            <w:tcW w:type="dxa" w:w="1440"/>
          </w:tcPr>
          <w:p>
            <w:r>
              <w:t>Romansh</w:t>
            </w:r>
          </w:p>
        </w:tc>
        <w:tc>
          <w:tcPr>
            <w:tcW w:type="dxa" w:w="1440"/>
          </w:tcPr>
          <w:p>
            <w:r>
              <w:t>romanche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rn</w:t>
            </w:r>
          </w:p>
        </w:tc>
        <w:tc>
          <w:tcPr>
            <w:tcW w:type="dxa" w:w="1440"/>
          </w:tcPr>
          <w:p>
            <w:r>
              <w:t>Rundi</w:t>
            </w:r>
          </w:p>
        </w:tc>
        <w:tc>
          <w:tcPr>
            <w:tcW w:type="dxa" w:w="1440"/>
          </w:tcPr>
          <w:p>
            <w:r>
              <w:t>rundi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ro</w:t>
            </w:r>
          </w:p>
        </w:tc>
        <w:tc>
          <w:tcPr>
            <w:tcW w:type="dxa" w:w="1440"/>
          </w:tcPr>
          <w:p>
            <w:r>
              <w:t>Romanian; Moldavian; Moldovan</w:t>
            </w:r>
          </w:p>
        </w:tc>
        <w:tc>
          <w:tcPr>
            <w:tcW w:type="dxa" w:w="1440"/>
          </w:tcPr>
          <w:p>
            <w:r>
              <w:t>roumain; moldave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ru</w:t>
            </w:r>
          </w:p>
        </w:tc>
        <w:tc>
          <w:tcPr>
            <w:tcW w:type="dxa" w:w="1440"/>
          </w:tcPr>
          <w:p>
            <w:r>
              <w:t>Russian</w:t>
            </w:r>
          </w:p>
        </w:tc>
        <w:tc>
          <w:tcPr>
            <w:tcW w:type="dxa" w:w="1440"/>
          </w:tcPr>
          <w:p>
            <w:r>
              <w:t>russe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rw</w:t>
            </w:r>
          </w:p>
        </w:tc>
        <w:tc>
          <w:tcPr>
            <w:tcW w:type="dxa" w:w="1440"/>
          </w:tcPr>
          <w:p>
            <w:r>
              <w:t>Kinyarwanda</w:t>
            </w:r>
          </w:p>
        </w:tc>
        <w:tc>
          <w:tcPr>
            <w:tcW w:type="dxa" w:w="1440"/>
          </w:tcPr>
          <w:p>
            <w:r>
              <w:t>rwanda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sa</w:t>
            </w:r>
          </w:p>
        </w:tc>
        <w:tc>
          <w:tcPr>
            <w:tcW w:type="dxa" w:w="1440"/>
          </w:tcPr>
          <w:p>
            <w:r>
              <w:t>Sanskrit</w:t>
            </w:r>
          </w:p>
        </w:tc>
        <w:tc>
          <w:tcPr>
            <w:tcW w:type="dxa" w:w="1440"/>
          </w:tcPr>
          <w:p>
            <w:r>
              <w:t>sanskrit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sc</w:t>
            </w:r>
          </w:p>
        </w:tc>
        <w:tc>
          <w:tcPr>
            <w:tcW w:type="dxa" w:w="1440"/>
          </w:tcPr>
          <w:p>
            <w:r>
              <w:t>Sardinian</w:t>
            </w:r>
          </w:p>
        </w:tc>
        <w:tc>
          <w:tcPr>
            <w:tcW w:type="dxa" w:w="1440"/>
          </w:tcPr>
          <w:p>
            <w:r>
              <w:t>sarde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sd</w:t>
            </w:r>
          </w:p>
        </w:tc>
        <w:tc>
          <w:tcPr>
            <w:tcW w:type="dxa" w:w="1440"/>
          </w:tcPr>
          <w:p>
            <w:r>
              <w:t>Sindhi</w:t>
            </w:r>
          </w:p>
        </w:tc>
        <w:tc>
          <w:tcPr>
            <w:tcW w:type="dxa" w:w="1440"/>
          </w:tcPr>
          <w:p>
            <w:r>
              <w:t>sindhi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se</w:t>
            </w:r>
          </w:p>
        </w:tc>
        <w:tc>
          <w:tcPr>
            <w:tcW w:type="dxa" w:w="1440"/>
          </w:tcPr>
          <w:p>
            <w:r>
              <w:t>Northern Sami</w:t>
            </w:r>
          </w:p>
        </w:tc>
        <w:tc>
          <w:tcPr>
            <w:tcW w:type="dxa" w:w="1440"/>
          </w:tcPr>
          <w:p>
            <w:r>
              <w:t>sami du Nord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sg</w:t>
            </w:r>
          </w:p>
        </w:tc>
        <w:tc>
          <w:tcPr>
            <w:tcW w:type="dxa" w:w="1440"/>
          </w:tcPr>
          <w:p>
            <w:r>
              <w:t>Sango</w:t>
            </w:r>
          </w:p>
        </w:tc>
        <w:tc>
          <w:tcPr>
            <w:tcW w:type="dxa" w:w="1440"/>
          </w:tcPr>
          <w:p>
            <w:r>
              <w:t>sango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si</w:t>
            </w:r>
          </w:p>
        </w:tc>
        <w:tc>
          <w:tcPr>
            <w:tcW w:type="dxa" w:w="1440"/>
          </w:tcPr>
          <w:p>
            <w:r>
              <w:t>Sinhala; Sinhalese</w:t>
            </w:r>
          </w:p>
        </w:tc>
        <w:tc>
          <w:tcPr>
            <w:tcW w:type="dxa" w:w="1440"/>
          </w:tcPr>
          <w:p>
            <w:r>
              <w:t>singhalais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sk</w:t>
            </w:r>
          </w:p>
        </w:tc>
        <w:tc>
          <w:tcPr>
            <w:tcW w:type="dxa" w:w="1440"/>
          </w:tcPr>
          <w:p>
            <w:r>
              <w:t>Slovak</w:t>
            </w:r>
          </w:p>
        </w:tc>
        <w:tc>
          <w:tcPr>
            <w:tcW w:type="dxa" w:w="1440"/>
          </w:tcPr>
          <w:p>
            <w:r>
              <w:t>slovaque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sl</w:t>
            </w:r>
          </w:p>
        </w:tc>
        <w:tc>
          <w:tcPr>
            <w:tcW w:type="dxa" w:w="1440"/>
          </w:tcPr>
          <w:p>
            <w:r>
              <w:t>Slovenian</w:t>
            </w:r>
          </w:p>
        </w:tc>
        <w:tc>
          <w:tcPr>
            <w:tcW w:type="dxa" w:w="1440"/>
          </w:tcPr>
          <w:p>
            <w:r>
              <w:t>slovène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sm</w:t>
            </w:r>
          </w:p>
        </w:tc>
        <w:tc>
          <w:tcPr>
            <w:tcW w:type="dxa" w:w="1440"/>
          </w:tcPr>
          <w:p>
            <w:r>
              <w:t>Samoan</w:t>
            </w:r>
          </w:p>
        </w:tc>
        <w:tc>
          <w:tcPr>
            <w:tcW w:type="dxa" w:w="1440"/>
          </w:tcPr>
          <w:p>
            <w:r>
              <w:t>samoan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sn</w:t>
            </w:r>
          </w:p>
        </w:tc>
        <w:tc>
          <w:tcPr>
            <w:tcW w:type="dxa" w:w="1440"/>
          </w:tcPr>
          <w:p>
            <w:r>
              <w:t>Shona</w:t>
            </w:r>
          </w:p>
        </w:tc>
        <w:tc>
          <w:tcPr>
            <w:tcW w:type="dxa" w:w="1440"/>
          </w:tcPr>
          <w:p>
            <w:r>
              <w:t>shona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so</w:t>
            </w:r>
          </w:p>
        </w:tc>
        <w:tc>
          <w:tcPr>
            <w:tcW w:type="dxa" w:w="1440"/>
          </w:tcPr>
          <w:p>
            <w:r>
              <w:t>Somali</w:t>
            </w:r>
          </w:p>
        </w:tc>
        <w:tc>
          <w:tcPr>
            <w:tcW w:type="dxa" w:w="1440"/>
          </w:tcPr>
          <w:p>
            <w:r>
              <w:t>somali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sq</w:t>
            </w:r>
          </w:p>
        </w:tc>
        <w:tc>
          <w:tcPr>
            <w:tcW w:type="dxa" w:w="1440"/>
          </w:tcPr>
          <w:p>
            <w:r>
              <w:t>Albanian</w:t>
            </w:r>
          </w:p>
        </w:tc>
        <w:tc>
          <w:tcPr>
            <w:tcW w:type="dxa" w:w="1440"/>
          </w:tcPr>
          <w:p>
            <w:r>
              <w:t>albanais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sr</w:t>
            </w:r>
          </w:p>
        </w:tc>
        <w:tc>
          <w:tcPr>
            <w:tcW w:type="dxa" w:w="1440"/>
          </w:tcPr>
          <w:p>
            <w:r>
              <w:t>Serbian</w:t>
            </w:r>
          </w:p>
        </w:tc>
        <w:tc>
          <w:tcPr>
            <w:tcW w:type="dxa" w:w="1440"/>
          </w:tcPr>
          <w:p>
            <w:r>
              <w:t>serbe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ss</w:t>
            </w:r>
          </w:p>
        </w:tc>
        <w:tc>
          <w:tcPr>
            <w:tcW w:type="dxa" w:w="1440"/>
          </w:tcPr>
          <w:p>
            <w:r>
              <w:t>Swati</w:t>
            </w:r>
          </w:p>
        </w:tc>
        <w:tc>
          <w:tcPr>
            <w:tcW w:type="dxa" w:w="1440"/>
          </w:tcPr>
          <w:p>
            <w:r>
              <w:t>swati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st</w:t>
            </w:r>
          </w:p>
        </w:tc>
        <w:tc>
          <w:tcPr>
            <w:tcW w:type="dxa" w:w="1440"/>
          </w:tcPr>
          <w:p>
            <w:r>
              <w:t>Sotho, Southern</w:t>
            </w:r>
          </w:p>
        </w:tc>
        <w:tc>
          <w:tcPr>
            <w:tcW w:type="dxa" w:w="1440"/>
          </w:tcPr>
          <w:p>
            <w:r>
              <w:t>sotho du Sud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su</w:t>
            </w:r>
          </w:p>
        </w:tc>
        <w:tc>
          <w:tcPr>
            <w:tcW w:type="dxa" w:w="1440"/>
          </w:tcPr>
          <w:p>
            <w:r>
              <w:t>Sundanese</w:t>
            </w:r>
          </w:p>
        </w:tc>
        <w:tc>
          <w:tcPr>
            <w:tcW w:type="dxa" w:w="1440"/>
          </w:tcPr>
          <w:p>
            <w:r>
              <w:t>soundanais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sv</w:t>
            </w:r>
          </w:p>
        </w:tc>
        <w:tc>
          <w:tcPr>
            <w:tcW w:type="dxa" w:w="1440"/>
          </w:tcPr>
          <w:p>
            <w:r>
              <w:t>Swedish</w:t>
            </w:r>
          </w:p>
        </w:tc>
        <w:tc>
          <w:tcPr>
            <w:tcW w:type="dxa" w:w="1440"/>
          </w:tcPr>
          <w:p>
            <w:r>
              <w:t>suédois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sw</w:t>
            </w:r>
          </w:p>
        </w:tc>
        <w:tc>
          <w:tcPr>
            <w:tcW w:type="dxa" w:w="1440"/>
          </w:tcPr>
          <w:p>
            <w:r>
              <w:t>Swahili</w:t>
            </w:r>
          </w:p>
        </w:tc>
        <w:tc>
          <w:tcPr>
            <w:tcW w:type="dxa" w:w="1440"/>
          </w:tcPr>
          <w:p>
            <w:r>
              <w:t>swahili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ta</w:t>
            </w:r>
          </w:p>
        </w:tc>
        <w:tc>
          <w:tcPr>
            <w:tcW w:type="dxa" w:w="1440"/>
          </w:tcPr>
          <w:p>
            <w:r>
              <w:t>Tamil</w:t>
            </w:r>
          </w:p>
        </w:tc>
        <w:tc>
          <w:tcPr>
            <w:tcW w:type="dxa" w:w="1440"/>
          </w:tcPr>
          <w:p>
            <w:r>
              <w:t>tamoul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te</w:t>
            </w:r>
          </w:p>
        </w:tc>
        <w:tc>
          <w:tcPr>
            <w:tcW w:type="dxa" w:w="1440"/>
          </w:tcPr>
          <w:p>
            <w:r>
              <w:t>Telugu</w:t>
            </w:r>
          </w:p>
        </w:tc>
        <w:tc>
          <w:tcPr>
            <w:tcW w:type="dxa" w:w="1440"/>
          </w:tcPr>
          <w:p>
            <w:r>
              <w:t>télougou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tg</w:t>
            </w:r>
          </w:p>
        </w:tc>
        <w:tc>
          <w:tcPr>
            <w:tcW w:type="dxa" w:w="1440"/>
          </w:tcPr>
          <w:p>
            <w:r>
              <w:t>Tajik</w:t>
            </w:r>
          </w:p>
        </w:tc>
        <w:tc>
          <w:tcPr>
            <w:tcW w:type="dxa" w:w="1440"/>
          </w:tcPr>
          <w:p>
            <w:r>
              <w:t>tadjik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th</w:t>
            </w:r>
          </w:p>
        </w:tc>
        <w:tc>
          <w:tcPr>
            <w:tcW w:type="dxa" w:w="1440"/>
          </w:tcPr>
          <w:p>
            <w:r>
              <w:t>Thai</w:t>
            </w:r>
          </w:p>
        </w:tc>
        <w:tc>
          <w:tcPr>
            <w:tcW w:type="dxa" w:w="1440"/>
          </w:tcPr>
          <w:p>
            <w:r>
              <w:t>thaï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ti</w:t>
            </w:r>
          </w:p>
        </w:tc>
        <w:tc>
          <w:tcPr>
            <w:tcW w:type="dxa" w:w="1440"/>
          </w:tcPr>
          <w:p>
            <w:r>
              <w:t>Tigrinya</w:t>
            </w:r>
          </w:p>
        </w:tc>
        <w:tc>
          <w:tcPr>
            <w:tcW w:type="dxa" w:w="1440"/>
          </w:tcPr>
          <w:p>
            <w:r>
              <w:t>tigrigna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tk</w:t>
            </w:r>
          </w:p>
        </w:tc>
        <w:tc>
          <w:tcPr>
            <w:tcW w:type="dxa" w:w="1440"/>
          </w:tcPr>
          <w:p>
            <w:r>
              <w:t>Turkmen</w:t>
            </w:r>
          </w:p>
        </w:tc>
        <w:tc>
          <w:tcPr>
            <w:tcW w:type="dxa" w:w="1440"/>
          </w:tcPr>
          <w:p>
            <w:r>
              <w:t>turkmène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tl</w:t>
            </w:r>
          </w:p>
        </w:tc>
        <w:tc>
          <w:tcPr>
            <w:tcW w:type="dxa" w:w="1440"/>
          </w:tcPr>
          <w:p>
            <w:r>
              <w:t>Tagalog</w:t>
            </w:r>
          </w:p>
        </w:tc>
        <w:tc>
          <w:tcPr>
            <w:tcW w:type="dxa" w:w="1440"/>
          </w:tcPr>
          <w:p>
            <w:r>
              <w:t>tagalog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tn</w:t>
            </w:r>
          </w:p>
        </w:tc>
        <w:tc>
          <w:tcPr>
            <w:tcW w:type="dxa" w:w="1440"/>
          </w:tcPr>
          <w:p>
            <w:r>
              <w:t>Tswana</w:t>
            </w:r>
          </w:p>
        </w:tc>
        <w:tc>
          <w:tcPr>
            <w:tcW w:type="dxa" w:w="1440"/>
          </w:tcPr>
          <w:p>
            <w:r>
              <w:t>tswana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to</w:t>
            </w:r>
          </w:p>
        </w:tc>
        <w:tc>
          <w:tcPr>
            <w:tcW w:type="dxa" w:w="1440"/>
          </w:tcPr>
          <w:p>
            <w:r>
              <w:t>Tonga (Tonga Islands)</w:t>
            </w:r>
          </w:p>
        </w:tc>
        <w:tc>
          <w:tcPr>
            <w:tcW w:type="dxa" w:w="1440"/>
          </w:tcPr>
          <w:p>
            <w:r>
              <w:t>tongan (Îles Tonga)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tr</w:t>
            </w:r>
          </w:p>
        </w:tc>
        <w:tc>
          <w:tcPr>
            <w:tcW w:type="dxa" w:w="1440"/>
          </w:tcPr>
          <w:p>
            <w:r>
              <w:t>Turkish</w:t>
            </w:r>
          </w:p>
        </w:tc>
        <w:tc>
          <w:tcPr>
            <w:tcW w:type="dxa" w:w="1440"/>
          </w:tcPr>
          <w:p>
            <w:r>
              <w:t>turc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ts</w:t>
            </w:r>
          </w:p>
        </w:tc>
        <w:tc>
          <w:tcPr>
            <w:tcW w:type="dxa" w:w="1440"/>
          </w:tcPr>
          <w:p>
            <w:r>
              <w:t>Tsonga</w:t>
            </w:r>
          </w:p>
        </w:tc>
        <w:tc>
          <w:tcPr>
            <w:tcW w:type="dxa" w:w="1440"/>
          </w:tcPr>
          <w:p>
            <w:r>
              <w:t>tsonga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tt</w:t>
            </w:r>
          </w:p>
        </w:tc>
        <w:tc>
          <w:tcPr>
            <w:tcW w:type="dxa" w:w="1440"/>
          </w:tcPr>
          <w:p>
            <w:r>
              <w:t>Tatar</w:t>
            </w:r>
          </w:p>
        </w:tc>
        <w:tc>
          <w:tcPr>
            <w:tcW w:type="dxa" w:w="1440"/>
          </w:tcPr>
          <w:p>
            <w:r>
              <w:t>tatar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tw</w:t>
            </w:r>
          </w:p>
        </w:tc>
        <w:tc>
          <w:tcPr>
            <w:tcW w:type="dxa" w:w="1440"/>
          </w:tcPr>
          <w:p>
            <w:r>
              <w:t>Twi</w:t>
            </w:r>
          </w:p>
        </w:tc>
        <w:tc>
          <w:tcPr>
            <w:tcW w:type="dxa" w:w="1440"/>
          </w:tcPr>
          <w:p>
            <w:r>
              <w:t>twi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ty</w:t>
            </w:r>
          </w:p>
        </w:tc>
        <w:tc>
          <w:tcPr>
            <w:tcW w:type="dxa" w:w="1440"/>
          </w:tcPr>
          <w:p>
            <w:r>
              <w:t>Tahitian</w:t>
            </w:r>
          </w:p>
        </w:tc>
        <w:tc>
          <w:tcPr>
            <w:tcW w:type="dxa" w:w="1440"/>
          </w:tcPr>
          <w:p>
            <w:r>
              <w:t>tahitien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ug</w:t>
            </w:r>
          </w:p>
        </w:tc>
        <w:tc>
          <w:tcPr>
            <w:tcW w:type="dxa" w:w="1440"/>
          </w:tcPr>
          <w:p>
            <w:r>
              <w:t>Uighur; Uyghur</w:t>
            </w:r>
          </w:p>
        </w:tc>
        <w:tc>
          <w:tcPr>
            <w:tcW w:type="dxa" w:w="1440"/>
          </w:tcPr>
          <w:p>
            <w:r>
              <w:t>ouïgour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uk</w:t>
            </w:r>
          </w:p>
        </w:tc>
        <w:tc>
          <w:tcPr>
            <w:tcW w:type="dxa" w:w="1440"/>
          </w:tcPr>
          <w:p>
            <w:r>
              <w:t>Ukrainian</w:t>
            </w:r>
          </w:p>
        </w:tc>
        <w:tc>
          <w:tcPr>
            <w:tcW w:type="dxa" w:w="1440"/>
          </w:tcPr>
          <w:p>
            <w:r>
              <w:t>ukrainien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ur</w:t>
            </w:r>
          </w:p>
        </w:tc>
        <w:tc>
          <w:tcPr>
            <w:tcW w:type="dxa" w:w="1440"/>
          </w:tcPr>
          <w:p>
            <w:r>
              <w:t>Urdu</w:t>
            </w:r>
          </w:p>
        </w:tc>
        <w:tc>
          <w:tcPr>
            <w:tcW w:type="dxa" w:w="1440"/>
          </w:tcPr>
          <w:p>
            <w:r>
              <w:t>ourdou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uz</w:t>
            </w:r>
          </w:p>
        </w:tc>
        <w:tc>
          <w:tcPr>
            <w:tcW w:type="dxa" w:w="1440"/>
          </w:tcPr>
          <w:p>
            <w:r>
              <w:t>Uzbek</w:t>
            </w:r>
          </w:p>
        </w:tc>
        <w:tc>
          <w:tcPr>
            <w:tcW w:type="dxa" w:w="1440"/>
          </w:tcPr>
          <w:p>
            <w:r>
              <w:t>ouszbek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</w:t>
            </w:r>
          </w:p>
        </w:tc>
        <w:tc>
          <w:tcPr>
            <w:tcW w:type="dxa" w:w="1440"/>
          </w:tcPr>
          <w:p>
            <w:r>
              <w:t>Venda</w:t>
            </w:r>
          </w:p>
        </w:tc>
        <w:tc>
          <w:tcPr>
            <w:tcW w:type="dxa" w:w="1440"/>
          </w:tcPr>
          <w:p>
            <w:r>
              <w:t>venda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vi</w:t>
            </w:r>
          </w:p>
        </w:tc>
        <w:tc>
          <w:tcPr>
            <w:tcW w:type="dxa" w:w="1440"/>
          </w:tcPr>
          <w:p>
            <w:r>
              <w:t>Vietnamese</w:t>
            </w:r>
          </w:p>
        </w:tc>
        <w:tc>
          <w:tcPr>
            <w:tcW w:type="dxa" w:w="1440"/>
          </w:tcPr>
          <w:p>
            <w:r>
              <w:t>vietnamien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vo</w:t>
            </w:r>
          </w:p>
        </w:tc>
        <w:tc>
          <w:tcPr>
            <w:tcW w:type="dxa" w:w="1440"/>
          </w:tcPr>
          <w:p>
            <w:r>
              <w:t>Volapük</w:t>
            </w:r>
          </w:p>
        </w:tc>
        <w:tc>
          <w:tcPr>
            <w:tcW w:type="dxa" w:w="1440"/>
          </w:tcPr>
          <w:p>
            <w:r>
              <w:t>volapük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wa</w:t>
            </w:r>
          </w:p>
        </w:tc>
        <w:tc>
          <w:tcPr>
            <w:tcW w:type="dxa" w:w="1440"/>
          </w:tcPr>
          <w:p>
            <w:r>
              <w:t>Walloon</w:t>
            </w:r>
          </w:p>
        </w:tc>
        <w:tc>
          <w:tcPr>
            <w:tcW w:type="dxa" w:w="1440"/>
          </w:tcPr>
          <w:p>
            <w:r>
              <w:t>wallon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wo</w:t>
            </w:r>
          </w:p>
        </w:tc>
        <w:tc>
          <w:tcPr>
            <w:tcW w:type="dxa" w:w="1440"/>
          </w:tcPr>
          <w:p>
            <w:r>
              <w:t>Wolof</w:t>
            </w:r>
          </w:p>
        </w:tc>
        <w:tc>
          <w:tcPr>
            <w:tcW w:type="dxa" w:w="1440"/>
          </w:tcPr>
          <w:p>
            <w:r>
              <w:t>wolof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xh</w:t>
            </w:r>
          </w:p>
        </w:tc>
        <w:tc>
          <w:tcPr>
            <w:tcW w:type="dxa" w:w="1440"/>
          </w:tcPr>
          <w:p>
            <w:r>
              <w:t>Xhosa</w:t>
            </w:r>
          </w:p>
        </w:tc>
        <w:tc>
          <w:tcPr>
            <w:tcW w:type="dxa" w:w="1440"/>
          </w:tcPr>
          <w:p>
            <w:r>
              <w:t>xhosa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yi</w:t>
            </w:r>
          </w:p>
        </w:tc>
        <w:tc>
          <w:tcPr>
            <w:tcW w:type="dxa" w:w="1440"/>
          </w:tcPr>
          <w:p>
            <w:r>
              <w:t>Yiddish</w:t>
            </w:r>
          </w:p>
        </w:tc>
        <w:tc>
          <w:tcPr>
            <w:tcW w:type="dxa" w:w="1440"/>
          </w:tcPr>
          <w:p>
            <w:r>
              <w:t>yiddish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yo</w:t>
            </w:r>
          </w:p>
        </w:tc>
        <w:tc>
          <w:tcPr>
            <w:tcW w:type="dxa" w:w="1440"/>
          </w:tcPr>
          <w:p>
            <w:r>
              <w:t>Yoruba</w:t>
            </w:r>
          </w:p>
        </w:tc>
        <w:tc>
          <w:tcPr>
            <w:tcW w:type="dxa" w:w="1440"/>
          </w:tcPr>
          <w:p>
            <w:r>
              <w:t>yoruba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za</w:t>
            </w:r>
          </w:p>
        </w:tc>
        <w:tc>
          <w:tcPr>
            <w:tcW w:type="dxa" w:w="1440"/>
          </w:tcPr>
          <w:p>
            <w:r>
              <w:t>Zhuang; Chuang</w:t>
            </w:r>
          </w:p>
        </w:tc>
        <w:tc>
          <w:tcPr>
            <w:tcW w:type="dxa" w:w="1440"/>
          </w:tcPr>
          <w:p>
            <w:r>
              <w:t>zhuang; chuang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zh</w:t>
            </w:r>
          </w:p>
        </w:tc>
        <w:tc>
          <w:tcPr>
            <w:tcW w:type="dxa" w:w="1440"/>
          </w:tcPr>
          <w:p>
            <w:r>
              <w:t>Chinese</w:t>
            </w:r>
          </w:p>
        </w:tc>
        <w:tc>
          <w:tcPr>
            <w:tcW w:type="dxa" w:w="1440"/>
          </w:tcPr>
          <w:p>
            <w:r>
              <w:t>chinois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zu</w:t>
            </w:r>
          </w:p>
        </w:tc>
        <w:tc>
          <w:tcPr>
            <w:tcW w:type="dxa" w:w="1440"/>
          </w:tcPr>
          <w:p>
            <w:r>
              <w:t>Zulu</w:t>
            </w:r>
          </w:p>
        </w:tc>
        <w:tc>
          <w:tcPr>
            <w:tcW w:type="dxa" w:w="1440"/>
          </w:tcPr>
          <w:p>
            <w:r>
              <w:t>zoulou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4EB5C2D-F861-4A76-B317-DC49ECCDE120}"/>
</file>

<file path=customXml/itemProps3.xml><?xml version="1.0" encoding="utf-8"?>
<ds:datastoreItem xmlns:ds="http://schemas.openxmlformats.org/officeDocument/2006/customXml" ds:itemID="{B1844816-E1FA-4FB2-9E3D-ABC1FEF08A27}"/>
</file>

<file path=customXml/itemProps4.xml><?xml version="1.0" encoding="utf-8"?>
<ds:datastoreItem xmlns:ds="http://schemas.openxmlformats.org/officeDocument/2006/customXml" ds:itemID="{9C9449AF-E64B-4700-9C20-F0647F80206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